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4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程建明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1~10周</w:t>
      </w:r>
    </w:p>
    <w:bookmarkStart w:id="1" w:name="54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中药制药技术与产品设计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中药制药技术与产品设计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中药制药技术与产品设计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中药制药技术与产品设计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